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Print Data for Custom Stickers – Step-by-Step Tutorials</w:t>
      </w:r>
    </w:p>
    <w:p>
      <w:r>
        <w:t>For CorelDRAW 2024 and Adobe Illustrator CC 2022</w:t>
      </w:r>
    </w:p>
    <w:p>
      <w:pPr>
        <w:pStyle w:val="Heading2"/>
      </w:pPr>
      <w:r>
        <w:t>CorelDRAW 2024 Tutorial</w:t>
      </w:r>
    </w:p>
    <w:p>
      <w:pPr>
        <w:pStyle w:val="Heading3"/>
      </w:pPr>
      <w:r>
        <w:t>1. Set up your document correctly</w:t>
      </w:r>
    </w:p>
    <w:p>
      <w:pPr>
        <w:pStyle w:val="ListBullet"/>
      </w:pPr>
      <w:r>
        <w:t>File &gt; New</w:t>
      </w:r>
    </w:p>
    <w:p>
      <w:pPr>
        <w:pStyle w:val="ListBullet"/>
      </w:pPr>
      <w:r>
        <w:t>Primary Color Mode: CMYK</w:t>
      </w:r>
    </w:p>
    <w:p>
      <w:pPr>
        <w:pStyle w:val="ListBullet"/>
      </w:pPr>
      <w:r>
        <w:t>Resolution: 300 dpi</w:t>
      </w:r>
    </w:p>
    <w:p>
      <w:pPr>
        <w:pStyle w:val="ListBullet"/>
      </w:pPr>
      <w:r>
        <w:t>Document size with 3 mm bleed on each side</w:t>
      </w:r>
    </w:p>
    <w:p>
      <w:pPr>
        <w:pStyle w:val="ListBullet"/>
      </w:pPr>
      <w:r>
        <w:t>Example: 50×50 mm sticker → page size: 56×56 mm</w:t>
      </w:r>
    </w:p>
    <w:p>
      <w:pPr>
        <w:pStyle w:val="ListBullet"/>
      </w:pPr>
      <w:r>
        <w:t>Alternative: Tools &gt; Options &gt; Document &gt; Bleed</w:t>
      </w:r>
    </w:p>
    <w:p>
      <w:pPr>
        <w:pStyle w:val="ListBullet"/>
      </w:pPr>
      <w:r>
        <w:t>Use ISO Coated v2 300% color profile</w:t>
      </w:r>
    </w:p>
    <w:p>
      <w:pPr>
        <w:pStyle w:val="Heading3"/>
      </w:pPr>
      <w:r>
        <w:t>2. Create your design</w:t>
      </w:r>
    </w:p>
    <w:p>
      <w:pPr>
        <w:pStyle w:val="ListBullet"/>
      </w:pPr>
      <w:r>
        <w:t>Design text, logos, images</w:t>
      </w:r>
    </w:p>
    <w:p>
      <w:pPr>
        <w:pStyle w:val="ListBullet"/>
      </w:pPr>
      <w:r>
        <w:t>Maintain 3 mm safety margin</w:t>
      </w:r>
    </w:p>
    <w:p>
      <w:pPr>
        <w:pStyle w:val="ListBullet"/>
      </w:pPr>
      <w:r>
        <w:t>Convert text to curves: Ctrl + Q or right-click &gt; Convert to Curves</w:t>
      </w:r>
    </w:p>
    <w:p>
      <w:pPr>
        <w:pStyle w:val="ListBullet"/>
      </w:pPr>
      <w:r>
        <w:t>Ensure images are 300 dpi</w:t>
      </w:r>
    </w:p>
    <w:p>
      <w:pPr>
        <w:pStyle w:val="Heading3"/>
      </w:pPr>
      <w:r>
        <w:t>3. Add special effects layers</w:t>
      </w:r>
    </w:p>
    <w:p>
      <w:pPr>
        <w:pStyle w:val="ListBullet"/>
      </w:pPr>
      <w:r>
        <w:t>Open Object Manager (Window &gt; Objects) &gt; Add New Layer</w:t>
      </w:r>
    </w:p>
    <w:p>
      <w:pPr>
        <w:pStyle w:val="ListBullet"/>
      </w:pPr>
      <w:r>
        <w:t>Name: WHITE, GLOSS, HOLO</w:t>
      </w:r>
    </w:p>
    <w:p>
      <w:pPr>
        <w:pStyle w:val="ListBullet"/>
      </w:pPr>
      <w:r>
        <w:t>Copy design to same position on new layer</w:t>
      </w:r>
    </w:p>
    <w:p>
      <w:pPr>
        <w:pStyle w:val="ListBullet"/>
      </w:pPr>
      <w:r>
        <w:t>Fill: 100% K (black)</w:t>
      </w:r>
    </w:p>
    <w:p>
      <w:pPr>
        <w:pStyle w:val="ListBullet"/>
      </w:pPr>
      <w:r>
        <w:t>Palette Editor: Add Color &gt; CMYK &gt; Name (e.g. GLOSS) &gt; Spot Color</w:t>
      </w:r>
    </w:p>
    <w:p>
      <w:pPr>
        <w:pStyle w:val="ListBullet"/>
      </w:pPr>
      <w:r>
        <w:t>Assign Spot Color, enable Overprint Fill / Outline (Object menu)</w:t>
      </w:r>
    </w:p>
    <w:p>
      <w:pPr>
        <w:pStyle w:val="ListBullet"/>
      </w:pPr>
      <w:r>
        <w:t>Check via View &gt; Simulate Overprint</w:t>
      </w:r>
    </w:p>
    <w:p>
      <w:pPr>
        <w:pStyle w:val="Heading3"/>
      </w:pPr>
      <w:r>
        <w:t>4. Add the CutContour</w:t>
      </w:r>
    </w:p>
    <w:p>
      <w:pPr>
        <w:pStyle w:val="ListBullet"/>
      </w:pPr>
      <w:r>
        <w:t>Top layer: CutContour</w:t>
      </w:r>
    </w:p>
    <w:p>
      <w:pPr>
        <w:pStyle w:val="ListBullet"/>
      </w:pPr>
      <w:r>
        <w:t>Draw closed vector path</w:t>
      </w:r>
    </w:p>
    <w:p>
      <w:pPr>
        <w:pStyle w:val="ListBullet"/>
      </w:pPr>
      <w:r>
        <w:t>Stroke only (no fill)</w:t>
      </w:r>
    </w:p>
    <w:p>
      <w:pPr>
        <w:pStyle w:val="ListBullet"/>
      </w:pPr>
      <w:r>
        <w:t>Color: 100% Magenta</w:t>
      </w:r>
    </w:p>
    <w:p>
      <w:pPr>
        <w:pStyle w:val="ListBullet"/>
      </w:pPr>
      <w:r>
        <w:t>Create Spot Color named CutContour</w:t>
      </w:r>
    </w:p>
    <w:p>
      <w:pPr>
        <w:pStyle w:val="ListBullet"/>
      </w:pPr>
      <w:r>
        <w:t>Stroke: 0.2 pt or Hairline</w:t>
      </w:r>
    </w:p>
    <w:p>
      <w:pPr>
        <w:pStyle w:val="ListBullet"/>
      </w:pPr>
      <w:r>
        <w:t>Enable Overprint Outline</w:t>
      </w:r>
    </w:p>
    <w:p>
      <w:pPr>
        <w:pStyle w:val="Heading3"/>
      </w:pPr>
      <w:r>
        <w:t>5. Export as PDF</w:t>
      </w:r>
    </w:p>
    <w:p>
      <w:pPr>
        <w:pStyle w:val="ListBullet"/>
      </w:pPr>
      <w:r>
        <w:t>File &gt; Publish to PDF</w:t>
      </w:r>
    </w:p>
    <w:p>
      <w:pPr>
        <w:pStyle w:val="ListBullet"/>
      </w:pPr>
      <w:r>
        <w:t>PDF/X-1a or PDF/X-4</w:t>
      </w:r>
    </w:p>
    <w:p>
      <w:pPr>
        <w:pStyle w:val="ListBullet"/>
      </w:pPr>
      <w:r>
        <w:t>Settings: no trim marks, include 3 mm bleed</w:t>
      </w:r>
    </w:p>
    <w:p>
      <w:pPr>
        <w:pStyle w:val="ListBullet"/>
      </w:pPr>
      <w:r>
        <w:t>Preserve Overprints, do not convert spot colors</w:t>
      </w:r>
    </w:p>
    <w:p>
      <w:pPr>
        <w:pStyle w:val="ListBullet"/>
      </w:pPr>
      <w:r>
        <w:t>Convert all text to curves</w:t>
      </w:r>
    </w:p>
    <w:p>
      <w:pPr>
        <w:pStyle w:val="Heading2"/>
      </w:pPr>
      <w:r>
        <w:t>Adobe Illustrator CC 2022 Tutorial</w:t>
      </w:r>
    </w:p>
    <w:p>
      <w:pPr>
        <w:pStyle w:val="Heading3"/>
      </w:pPr>
      <w:r>
        <w:t>1. Create the document</w:t>
      </w:r>
    </w:p>
    <w:p>
      <w:pPr>
        <w:pStyle w:val="ListBullet"/>
      </w:pPr>
      <w:r>
        <w:t>File &gt; New</w:t>
      </w:r>
    </w:p>
    <w:p>
      <w:pPr>
        <w:pStyle w:val="ListBullet"/>
      </w:pPr>
      <w:r>
        <w:t>Preset: Print (CMYK)</w:t>
      </w:r>
    </w:p>
    <w:p>
      <w:pPr>
        <w:pStyle w:val="ListBullet"/>
      </w:pPr>
      <w:r>
        <w:t>Set size and 3 mm bleed</w:t>
      </w:r>
    </w:p>
    <w:p>
      <w:pPr>
        <w:pStyle w:val="ListBullet"/>
      </w:pPr>
      <w:r>
        <w:t>Advanced: Raster Effects: High (300 ppi)</w:t>
      </w:r>
    </w:p>
    <w:p>
      <w:pPr>
        <w:pStyle w:val="Heading3"/>
      </w:pPr>
      <w:r>
        <w:t>2. Build your design</w:t>
      </w:r>
    </w:p>
    <w:p>
      <w:pPr>
        <w:pStyle w:val="ListBullet"/>
      </w:pPr>
      <w:r>
        <w:t>Create artwork</w:t>
      </w:r>
    </w:p>
    <w:p>
      <w:pPr>
        <w:pStyle w:val="ListBullet"/>
      </w:pPr>
      <w:r>
        <w:t>Convert text: Type &gt; Create Outlines or Shift + Ctrl + O</w:t>
      </w:r>
    </w:p>
    <w:p>
      <w:pPr>
        <w:pStyle w:val="ListBullet"/>
      </w:pPr>
      <w:r>
        <w:t>Check images: 300 dpi</w:t>
      </w:r>
    </w:p>
    <w:p>
      <w:pPr>
        <w:pStyle w:val="ListBullet"/>
      </w:pPr>
      <w:r>
        <w:t>Keep content 3 mm inside trim</w:t>
      </w:r>
    </w:p>
    <w:p>
      <w:pPr>
        <w:pStyle w:val="Heading3"/>
      </w:pPr>
      <w:r>
        <w:t>3. Create Spot Color layers</w:t>
      </w:r>
    </w:p>
    <w:p>
      <w:pPr>
        <w:pStyle w:val="ListBullet"/>
      </w:pPr>
      <w:r>
        <w:t>Layers panel: new top layer (e.g. GLOSS, WHITE)</w:t>
      </w:r>
    </w:p>
    <w:p>
      <w:pPr>
        <w:pStyle w:val="ListBullet"/>
      </w:pPr>
      <w:r>
        <w:t>Copy design to new layer</w:t>
      </w:r>
    </w:p>
    <w:p>
      <w:pPr>
        <w:pStyle w:val="ListBullet"/>
      </w:pPr>
      <w:r>
        <w:t>Fill: 100% K</w:t>
      </w:r>
    </w:p>
    <w:p>
      <w:pPr>
        <w:pStyle w:val="ListBullet"/>
      </w:pPr>
      <w:r>
        <w:t>Swatches panel: New Swatch &gt; Name &gt; Spot Color &gt; CMYK</w:t>
      </w:r>
    </w:p>
    <w:p>
      <w:pPr>
        <w:pStyle w:val="ListBullet"/>
      </w:pPr>
      <w:r>
        <w:t>Assign swatch, open Window &gt; Attributes &gt; check Overprint</w:t>
      </w:r>
    </w:p>
    <w:p>
      <w:pPr>
        <w:pStyle w:val="ListBullet"/>
      </w:pPr>
      <w:r>
        <w:t>Check in Separations Preview</w:t>
      </w:r>
    </w:p>
    <w:p>
      <w:pPr>
        <w:pStyle w:val="Heading3"/>
      </w:pPr>
      <w:r>
        <w:t>4. Add the CutContour</w:t>
      </w:r>
    </w:p>
    <w:p>
      <w:pPr>
        <w:pStyle w:val="ListBullet"/>
      </w:pPr>
      <w:r>
        <w:t>Top layer: CutContour</w:t>
      </w:r>
    </w:p>
    <w:p>
      <w:pPr>
        <w:pStyle w:val="ListBullet"/>
      </w:pPr>
      <w:r>
        <w:t>Draw closed vector path (Pen or Shape Tool)</w:t>
      </w:r>
    </w:p>
    <w:p>
      <w:pPr>
        <w:pStyle w:val="ListBullet"/>
      </w:pPr>
      <w:r>
        <w:t>Stroke only, no fill</w:t>
      </w:r>
    </w:p>
    <w:p>
      <w:pPr>
        <w:pStyle w:val="ListBullet"/>
      </w:pPr>
      <w:r>
        <w:t>Create Spot Color: Name = CutContour, Color = 100% Magenta</w:t>
      </w:r>
    </w:p>
    <w:p>
      <w:pPr>
        <w:pStyle w:val="ListBullet"/>
      </w:pPr>
      <w:r>
        <w:t>Stroke width: 0.25 pt</w:t>
      </w:r>
    </w:p>
    <w:p>
      <w:pPr>
        <w:pStyle w:val="ListBullet"/>
      </w:pPr>
      <w:r>
        <w:t>Enable Overprint Stroke (Attributes)</w:t>
      </w:r>
    </w:p>
    <w:p>
      <w:pPr>
        <w:pStyle w:val="Heading3"/>
      </w:pPr>
      <w:r>
        <w:t>5. Export your PDF</w:t>
      </w:r>
    </w:p>
    <w:p>
      <w:pPr>
        <w:pStyle w:val="ListBullet"/>
      </w:pPr>
      <w:r>
        <w:t>File &gt; Save As &gt; Adobe PDF</w:t>
      </w:r>
    </w:p>
    <w:p>
      <w:pPr>
        <w:pStyle w:val="ListBullet"/>
      </w:pPr>
      <w:r>
        <w:t>Preset: PDF/X-4:2010 or PDF/X-1a</w:t>
      </w:r>
    </w:p>
    <w:p>
      <w:pPr>
        <w:pStyle w:val="ListBullet"/>
      </w:pPr>
      <w:r>
        <w:t>Marks and Bleeds: No marks, use document bleed</w:t>
      </w:r>
    </w:p>
    <w:p>
      <w:pPr>
        <w:pStyle w:val="ListBullet"/>
      </w:pPr>
      <w:r>
        <w:t>Output: No color conversion, preserve spot colors</w:t>
      </w:r>
    </w:p>
    <w:p>
      <w:pPr>
        <w:pStyle w:val="ListBullet"/>
      </w:pPr>
      <w:r>
        <w:t>Advanced: High Resolution (if PDF/X-1a), create layers if needed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